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A6C3B" w14:textId="77777777" w:rsidR="009A1B2D" w:rsidRPr="00BE421B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D55D11">
        <w:rPr>
          <w:rFonts w:ascii="Calibri" w:hAnsi="Calibri" w:cs="Arial"/>
          <w:b/>
          <w:i/>
          <w:sz w:val="20"/>
        </w:rPr>
        <w:t>4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2CD6BBAC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44EA7DB7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72E5B337" w14:textId="77777777" w:rsidR="009A1B2D" w:rsidRDefault="009A1B2D"/>
    <w:p w14:paraId="711927BC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D1640B8" w14:textId="77777777" w:rsidR="009A1B2D" w:rsidRDefault="009A1B2D"/>
    <w:p w14:paraId="09BDC291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4FDDE18F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0E22FD3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6F59381D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CCAAA8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5FC7F12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2A38559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63F5677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6E4D05F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731AAEBD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61AE8DE2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085EF72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D3FA1D0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D2F6148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DB3FFC1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1D676343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2257B425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9A6A8C4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29A518F5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3DBB39DC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7CCD7C55" w14:textId="67AD82FD" w:rsidR="005753EF" w:rsidRDefault="009A1B2D" w:rsidP="005D61A4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>podstawie art. 7 ust. 1  ustawy  z dnia 13 kwietnia 2022 r. o szczególnych rozwiązaniach w zakresie przeciwdziałania wspieraniu agresji na Ukrainę oraz służących ochronie bezpieczeństwa narodowego (Dz. U. z 202</w:t>
      </w:r>
      <w:r w:rsidR="003F4A01">
        <w:rPr>
          <w:rFonts w:ascii="Calibri" w:hAnsi="Calibri" w:cs="Arial"/>
          <w:b/>
          <w:sz w:val="22"/>
          <w:szCs w:val="22"/>
        </w:rPr>
        <w:t>5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 r. poz. </w:t>
      </w:r>
      <w:r w:rsidR="003F4A01">
        <w:rPr>
          <w:rFonts w:ascii="Calibri" w:hAnsi="Calibri" w:cs="Arial"/>
          <w:b/>
          <w:sz w:val="22"/>
          <w:szCs w:val="22"/>
        </w:rPr>
        <w:t>514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na </w:t>
      </w:r>
      <w:r w:rsidR="00B72C0E">
        <w:rPr>
          <w:rFonts w:ascii="Calibri" w:hAnsi="Calibri" w:cs="Tahoma"/>
          <w:b/>
          <w:sz w:val="22"/>
          <w:szCs w:val="22"/>
        </w:rPr>
        <w:t xml:space="preserve"> </w:t>
      </w:r>
      <w:r w:rsidR="005D61A4" w:rsidRPr="005D61A4">
        <w:rPr>
          <w:rFonts w:ascii="Calibri" w:hAnsi="Calibri" w:cs="Tahoma"/>
          <w:b/>
          <w:sz w:val="22"/>
          <w:szCs w:val="22"/>
        </w:rPr>
        <w:t>świadczenie usług polegających na zapewnieniu całodobowej opieki weterynaryjnej na terenie Gminy Osielsko w 202</w:t>
      </w:r>
      <w:r w:rsidR="003F4A01">
        <w:rPr>
          <w:rFonts w:ascii="Calibri" w:hAnsi="Calibri" w:cs="Tahoma"/>
          <w:b/>
          <w:sz w:val="22"/>
          <w:szCs w:val="22"/>
        </w:rPr>
        <w:t>6</w:t>
      </w:r>
      <w:r w:rsidR="005D61A4" w:rsidRPr="005D61A4">
        <w:rPr>
          <w:rFonts w:ascii="Calibri" w:hAnsi="Calibri" w:cs="Tahoma"/>
          <w:b/>
          <w:sz w:val="22"/>
          <w:szCs w:val="22"/>
        </w:rPr>
        <w:t xml:space="preserve"> r.</w:t>
      </w:r>
    </w:p>
    <w:p w14:paraId="7227BF43" w14:textId="2204269A" w:rsidR="009A1B2D" w:rsidRDefault="009A1B2D" w:rsidP="00BE421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2B3197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3F4A01">
        <w:rPr>
          <w:rFonts w:ascii="Calibri" w:hAnsi="Calibri" w:cs="Arial"/>
          <w:b/>
          <w:sz w:val="22"/>
          <w:szCs w:val="22"/>
        </w:rPr>
        <w:t>1</w:t>
      </w:r>
      <w:r w:rsidR="00D61474">
        <w:rPr>
          <w:rFonts w:ascii="Calibri" w:hAnsi="Calibri" w:cs="Arial"/>
          <w:b/>
          <w:sz w:val="22"/>
          <w:szCs w:val="22"/>
        </w:rPr>
        <w:t>6</w:t>
      </w:r>
      <w:r>
        <w:rPr>
          <w:rFonts w:ascii="Calibri" w:hAnsi="Calibri" w:cs="Arial"/>
          <w:b/>
          <w:sz w:val="22"/>
          <w:szCs w:val="22"/>
        </w:rPr>
        <w:t>.202</w:t>
      </w:r>
      <w:r w:rsidR="00E51B97">
        <w:rPr>
          <w:rFonts w:ascii="Calibri" w:hAnsi="Calibri" w:cs="Arial"/>
          <w:b/>
          <w:sz w:val="22"/>
          <w:szCs w:val="22"/>
        </w:rPr>
        <w:t>5</w:t>
      </w:r>
    </w:p>
    <w:p w14:paraId="79E16D3D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5828BFC2" w14:textId="77777777" w:rsidR="009A1B2D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2E516665" w14:textId="77777777" w:rsidR="00423643" w:rsidRPr="00423643" w:rsidRDefault="00423643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03D20045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2A6106CC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674E8EA2" w14:textId="10881700" w:rsidR="009A1B2D" w:rsidRPr="00423643" w:rsidRDefault="009A1B2D" w:rsidP="00423643">
      <w:pPr>
        <w:pStyle w:val="Akapitzlist2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3F4A01">
        <w:rPr>
          <w:rFonts w:cs="Arial"/>
        </w:rPr>
        <w:t>5</w:t>
      </w:r>
      <w:r w:rsidR="00423643" w:rsidRPr="00423643">
        <w:rPr>
          <w:rFonts w:cs="Arial"/>
        </w:rPr>
        <w:t xml:space="preserve"> r. poz. </w:t>
      </w:r>
      <w:r w:rsidR="003F4A01">
        <w:rPr>
          <w:rFonts w:cs="Arial"/>
        </w:rPr>
        <w:t>514</w:t>
      </w:r>
      <w:r w:rsidR="00423643" w:rsidRPr="00423643">
        <w:rPr>
          <w:rFonts w:cs="Arial"/>
        </w:rPr>
        <w:t xml:space="preserve">) </w:t>
      </w:r>
    </w:p>
    <w:p w14:paraId="4BC2C47A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09F85E2E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841C6BB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2E71BA5E" w14:textId="77777777" w:rsidR="009A1B2D" w:rsidRDefault="009A1B2D" w:rsidP="004C6A89">
      <w:pPr>
        <w:pStyle w:val="Tekstpodstawowy"/>
        <w:rPr>
          <w:rFonts w:ascii="Arial" w:hAnsi="Arial" w:cs="Arial"/>
          <w:i/>
        </w:rPr>
      </w:pPr>
    </w:p>
    <w:p w14:paraId="5C077818" w14:textId="77777777" w:rsidR="00C8492E" w:rsidRDefault="00C8492E" w:rsidP="004C6A89">
      <w:pPr>
        <w:pStyle w:val="Tekstpodstawowy"/>
        <w:rPr>
          <w:rFonts w:ascii="Arial" w:hAnsi="Arial" w:cs="Arial"/>
          <w:i/>
        </w:rPr>
      </w:pPr>
    </w:p>
    <w:p w14:paraId="259729A8" w14:textId="77777777" w:rsidR="00C8492E" w:rsidRDefault="00C8492E" w:rsidP="004C6A89">
      <w:pPr>
        <w:pStyle w:val="Tekstpodstawowy"/>
        <w:rPr>
          <w:rFonts w:ascii="Arial" w:hAnsi="Arial" w:cs="Arial"/>
          <w:i/>
        </w:rPr>
      </w:pPr>
    </w:p>
    <w:p w14:paraId="3325CBF4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4C0E12C7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2F32C8A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009893" w14:textId="699A00F1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>nie zachodzą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3F4A01">
        <w:rPr>
          <w:rFonts w:ascii="Calibri" w:hAnsi="Calibri" w:cs="Arial"/>
          <w:sz w:val="22"/>
          <w:szCs w:val="22"/>
        </w:rPr>
        <w:t>5</w:t>
      </w:r>
      <w:r w:rsidR="00423643" w:rsidRPr="00423643">
        <w:rPr>
          <w:rFonts w:ascii="Calibri" w:hAnsi="Calibri" w:cs="Arial"/>
          <w:sz w:val="22"/>
          <w:szCs w:val="22"/>
        </w:rPr>
        <w:t xml:space="preserve"> r. poz. </w:t>
      </w:r>
      <w:r w:rsidR="003F4A01">
        <w:rPr>
          <w:rFonts w:ascii="Calibri" w:hAnsi="Calibri" w:cs="Arial"/>
          <w:sz w:val="22"/>
          <w:szCs w:val="22"/>
        </w:rPr>
        <w:t>514</w:t>
      </w:r>
      <w:r w:rsidR="00423643" w:rsidRPr="00423643">
        <w:rPr>
          <w:rFonts w:ascii="Calibri" w:hAnsi="Calibri" w:cs="Arial"/>
          <w:sz w:val="22"/>
          <w:szCs w:val="22"/>
        </w:rPr>
        <w:t>)</w:t>
      </w:r>
    </w:p>
    <w:p w14:paraId="6FEA3590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0715C050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87F7F39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7E409674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0ED8DDCC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30C1A61D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0E798F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165A2052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A969433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1DC03B07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72A52E7E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45F58565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770B43A3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062EBD27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4A1B3B3D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11BC643C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BADC3" w14:textId="77777777" w:rsidR="00F55F96" w:rsidRDefault="00F55F96">
      <w:r>
        <w:separator/>
      </w:r>
    </w:p>
  </w:endnote>
  <w:endnote w:type="continuationSeparator" w:id="0">
    <w:p w14:paraId="6D13CECD" w14:textId="77777777" w:rsidR="00F55F96" w:rsidRDefault="00F5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B521E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2F167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F625D" w14:textId="77777777" w:rsidR="00F55F96" w:rsidRDefault="00F55F96">
      <w:r>
        <w:separator/>
      </w:r>
    </w:p>
  </w:footnote>
  <w:footnote w:type="continuationSeparator" w:id="0">
    <w:p w14:paraId="7F2D973A" w14:textId="77777777" w:rsidR="00F55F96" w:rsidRDefault="00F55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4951308">
    <w:abstractNumId w:val="9"/>
  </w:num>
  <w:num w:numId="2" w16cid:durableId="1959872512">
    <w:abstractNumId w:val="7"/>
  </w:num>
  <w:num w:numId="3" w16cid:durableId="1753382654">
    <w:abstractNumId w:val="6"/>
  </w:num>
  <w:num w:numId="4" w16cid:durableId="443576247">
    <w:abstractNumId w:val="5"/>
  </w:num>
  <w:num w:numId="5" w16cid:durableId="396977656">
    <w:abstractNumId w:val="4"/>
  </w:num>
  <w:num w:numId="6" w16cid:durableId="866721968">
    <w:abstractNumId w:val="8"/>
  </w:num>
  <w:num w:numId="7" w16cid:durableId="979262820">
    <w:abstractNumId w:val="3"/>
  </w:num>
  <w:num w:numId="8" w16cid:durableId="363405169">
    <w:abstractNumId w:val="2"/>
  </w:num>
  <w:num w:numId="9" w16cid:durableId="1899709442">
    <w:abstractNumId w:val="1"/>
  </w:num>
  <w:num w:numId="10" w16cid:durableId="1221668593">
    <w:abstractNumId w:val="0"/>
  </w:num>
  <w:num w:numId="11" w16cid:durableId="170605168">
    <w:abstractNumId w:val="11"/>
  </w:num>
  <w:num w:numId="12" w16cid:durableId="1396583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26729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112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2709E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306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19F0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13DF"/>
    <w:rsid w:val="001323E1"/>
    <w:rsid w:val="0013333D"/>
    <w:rsid w:val="001367DF"/>
    <w:rsid w:val="001373A7"/>
    <w:rsid w:val="00137611"/>
    <w:rsid w:val="0014066D"/>
    <w:rsid w:val="001434AF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629B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C14C5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3D7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3082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2B42"/>
    <w:rsid w:val="003D510A"/>
    <w:rsid w:val="003D6157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4A01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83CB4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6A89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CBB"/>
    <w:rsid w:val="00572F8D"/>
    <w:rsid w:val="00573EB7"/>
    <w:rsid w:val="005753EF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E56"/>
    <w:rsid w:val="005C15F9"/>
    <w:rsid w:val="005C1CB1"/>
    <w:rsid w:val="005C417E"/>
    <w:rsid w:val="005D2669"/>
    <w:rsid w:val="005D4523"/>
    <w:rsid w:val="005D61A4"/>
    <w:rsid w:val="005E1023"/>
    <w:rsid w:val="005E248A"/>
    <w:rsid w:val="005E248F"/>
    <w:rsid w:val="005E33BA"/>
    <w:rsid w:val="005E352A"/>
    <w:rsid w:val="005E4934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2219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C5328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8F771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17DBF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35BD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0B85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6D45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1ED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1D43"/>
    <w:rsid w:val="00B410C9"/>
    <w:rsid w:val="00B4168D"/>
    <w:rsid w:val="00B42BDB"/>
    <w:rsid w:val="00B440F6"/>
    <w:rsid w:val="00B4483B"/>
    <w:rsid w:val="00B461F6"/>
    <w:rsid w:val="00B468D7"/>
    <w:rsid w:val="00B46E8F"/>
    <w:rsid w:val="00B50BBB"/>
    <w:rsid w:val="00B52E9D"/>
    <w:rsid w:val="00B53981"/>
    <w:rsid w:val="00B5638E"/>
    <w:rsid w:val="00B60D28"/>
    <w:rsid w:val="00B671B5"/>
    <w:rsid w:val="00B70172"/>
    <w:rsid w:val="00B71DB7"/>
    <w:rsid w:val="00B72C0E"/>
    <w:rsid w:val="00B736B6"/>
    <w:rsid w:val="00B82510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9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92E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A5D"/>
    <w:rsid w:val="00CB7E8A"/>
    <w:rsid w:val="00CC3DDC"/>
    <w:rsid w:val="00CC4369"/>
    <w:rsid w:val="00CC44CA"/>
    <w:rsid w:val="00CC63B8"/>
    <w:rsid w:val="00CD07A9"/>
    <w:rsid w:val="00CD3EE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12E"/>
    <w:rsid w:val="00D47ABE"/>
    <w:rsid w:val="00D47BA3"/>
    <w:rsid w:val="00D55D11"/>
    <w:rsid w:val="00D5669E"/>
    <w:rsid w:val="00D57A23"/>
    <w:rsid w:val="00D61474"/>
    <w:rsid w:val="00D63701"/>
    <w:rsid w:val="00D66E51"/>
    <w:rsid w:val="00D701E7"/>
    <w:rsid w:val="00D71A35"/>
    <w:rsid w:val="00D71EF5"/>
    <w:rsid w:val="00D72366"/>
    <w:rsid w:val="00D7495A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5849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0FB9"/>
    <w:rsid w:val="00E41D49"/>
    <w:rsid w:val="00E43880"/>
    <w:rsid w:val="00E45A69"/>
    <w:rsid w:val="00E47637"/>
    <w:rsid w:val="00E5193D"/>
    <w:rsid w:val="00E51B97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345F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5F96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32EE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90C9E"/>
  <w15:chartTrackingRefBased/>
  <w15:docId w15:val="{BB97EF3D-61C6-45D7-95FE-4192DE83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8</cp:revision>
  <cp:lastPrinted>2025-12-04T13:32:00Z</cp:lastPrinted>
  <dcterms:created xsi:type="dcterms:W3CDTF">2025-02-07T10:28:00Z</dcterms:created>
  <dcterms:modified xsi:type="dcterms:W3CDTF">2025-12-04T13:32:00Z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